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8DC" w:rsidRPr="0017092B" w:rsidRDefault="0017092B">
      <w:pPr>
        <w:autoSpaceDE w:val="0"/>
        <w:autoSpaceDN w:val="0"/>
        <w:spacing w:after="0" w:line="230" w:lineRule="auto"/>
        <w:rPr>
          <w:lang w:val="ru-RU"/>
        </w:rPr>
      </w:pP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B138DC" w:rsidRPr="0017092B" w:rsidRDefault="0017092B">
      <w:pPr>
        <w:autoSpaceDE w:val="0"/>
        <w:autoSpaceDN w:val="0"/>
        <w:spacing w:before="346" w:after="0"/>
        <w:ind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</w:t>
      </w:r>
      <w:r w:rsidRPr="0017092B">
        <w:rPr>
          <w:lang w:val="ru-RU"/>
        </w:rPr>
        <w:br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B138DC" w:rsidRPr="0017092B" w:rsidRDefault="0017092B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17092B">
        <w:rPr>
          <w:lang w:val="ru-RU"/>
        </w:rPr>
        <w:br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B138DC" w:rsidRPr="0017092B" w:rsidRDefault="0017092B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138DC" w:rsidRPr="0017092B" w:rsidRDefault="0017092B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B138DC" w:rsidRPr="0017092B" w:rsidRDefault="0017092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138DC" w:rsidRPr="0017092B" w:rsidRDefault="0017092B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138DC" w:rsidRPr="0017092B" w:rsidRDefault="0017092B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17092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B138DC" w:rsidRPr="0017092B" w:rsidRDefault="00B138DC">
      <w:pPr>
        <w:rPr>
          <w:lang w:val="ru-RU"/>
        </w:rPr>
        <w:sectPr w:rsidR="00B138DC" w:rsidRPr="0017092B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B138DC" w:rsidRPr="0017092B" w:rsidRDefault="00B138DC">
      <w:pPr>
        <w:autoSpaceDE w:val="0"/>
        <w:autoSpaceDN w:val="0"/>
        <w:spacing w:after="66" w:line="220" w:lineRule="exact"/>
        <w:rPr>
          <w:lang w:val="ru-RU"/>
        </w:rPr>
      </w:pPr>
    </w:p>
    <w:p w:rsidR="00B138DC" w:rsidRPr="0017092B" w:rsidRDefault="0017092B">
      <w:pPr>
        <w:autoSpaceDE w:val="0"/>
        <w:autoSpaceDN w:val="0"/>
        <w:spacing w:after="0"/>
        <w:ind w:right="432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B138DC" w:rsidRPr="0017092B" w:rsidRDefault="0017092B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B138DC" w:rsidRPr="0017092B" w:rsidRDefault="0017092B" w:rsidP="0017092B">
      <w:pPr>
        <w:autoSpaceDE w:val="0"/>
        <w:autoSpaceDN w:val="0"/>
        <w:spacing w:before="192" w:after="0" w:line="230" w:lineRule="auto"/>
        <w:rPr>
          <w:lang w:val="ru-RU"/>
        </w:rPr>
        <w:sectPr w:rsidR="00B138DC" w:rsidRPr="0017092B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1 классе отводится 1 час в неделю, всего 33 часа.</w:t>
      </w:r>
    </w:p>
    <w:p w:rsidR="00B138DC" w:rsidRPr="0017092B" w:rsidRDefault="00B138DC">
      <w:pPr>
        <w:autoSpaceDE w:val="0"/>
        <w:autoSpaceDN w:val="0"/>
        <w:spacing w:after="78" w:line="220" w:lineRule="exact"/>
        <w:rPr>
          <w:lang w:val="ru-RU"/>
        </w:rPr>
      </w:pPr>
    </w:p>
    <w:p w:rsidR="00B138DC" w:rsidRPr="0017092B" w:rsidRDefault="0017092B">
      <w:pPr>
        <w:autoSpaceDE w:val="0"/>
        <w:autoSpaceDN w:val="0"/>
        <w:spacing w:after="0" w:line="230" w:lineRule="auto"/>
        <w:rPr>
          <w:lang w:val="ru-RU"/>
        </w:rPr>
      </w:pP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Графика»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138DC" w:rsidRPr="0017092B" w:rsidRDefault="0017092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Рисование с натуры: разные листья и их форма.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Живопись»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138DC" w:rsidRPr="0017092B" w:rsidRDefault="0017092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138DC" w:rsidRPr="0017092B" w:rsidRDefault="0017092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«Времена года». Контрастные цветовые состояния времён года.</w:t>
      </w:r>
    </w:p>
    <w:p w:rsidR="00B138DC" w:rsidRPr="0017092B" w:rsidRDefault="0017092B">
      <w:pPr>
        <w:autoSpaceDE w:val="0"/>
        <w:autoSpaceDN w:val="0"/>
        <w:spacing w:before="70" w:after="0" w:line="230" w:lineRule="auto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Живопись (гуашь), аппликация или смешанная техника.</w:t>
      </w:r>
    </w:p>
    <w:p w:rsidR="00B138DC" w:rsidRPr="0017092B" w:rsidRDefault="0017092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Техника монотипии. Представления о симметрии. Развитие воображения.</w:t>
      </w:r>
    </w:p>
    <w:p w:rsidR="00B138DC" w:rsidRPr="0017092B" w:rsidRDefault="0017092B">
      <w:pPr>
        <w:autoSpaceDE w:val="0"/>
        <w:autoSpaceDN w:val="0"/>
        <w:spacing w:before="190" w:after="0" w:line="262" w:lineRule="auto"/>
        <w:ind w:left="180" w:right="2016"/>
        <w:rPr>
          <w:lang w:val="ru-RU"/>
        </w:rPr>
      </w:pP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Скульптура»</w:t>
      </w:r>
      <w:r w:rsidRPr="0017092B">
        <w:rPr>
          <w:lang w:val="ru-RU"/>
        </w:rPr>
        <w:br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Изображение</w:t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в объёме. Приёмы работы с пластилином; дощечка, стек, тряпочка.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B138DC" w:rsidRPr="0017092B" w:rsidRDefault="0017092B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игрушка</w:t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по выбору учителя с учётом местных промыслов).</w:t>
      </w:r>
    </w:p>
    <w:p w:rsidR="00B138DC" w:rsidRPr="0017092B" w:rsidRDefault="0017092B">
      <w:pPr>
        <w:autoSpaceDE w:val="0"/>
        <w:autoSpaceDN w:val="0"/>
        <w:spacing w:before="72" w:after="0" w:line="262" w:lineRule="auto"/>
        <w:ind w:left="180" w:right="288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Бумажная пластика. Овладение первичными приёмами </w:t>
      </w:r>
      <w:proofErr w:type="gramStart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над- резания</w:t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, закручивания, складывания. Объёмная аппликация из бумаги и картона.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92" w:after="0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«Декоративно-прикладное </w:t>
      </w:r>
      <w:proofErr w:type="gramStart"/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искусство»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138DC" w:rsidRPr="0017092B" w:rsidRDefault="0017092B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138DC" w:rsidRPr="0017092B" w:rsidRDefault="0017092B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игрушка (или по выбору учителя с учётом местных промыслов).</w:t>
      </w:r>
    </w:p>
    <w:p w:rsidR="00B138DC" w:rsidRPr="0017092B" w:rsidRDefault="0017092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Дизайн предмета: изготовление нарядной упаковки путём складывания бумаги и аппликации.</w:t>
      </w:r>
    </w:p>
    <w:p w:rsidR="00B138DC" w:rsidRPr="0017092B" w:rsidRDefault="00B138DC">
      <w:pPr>
        <w:rPr>
          <w:lang w:val="ru-RU"/>
        </w:rPr>
        <w:sectPr w:rsidR="00B138DC" w:rsidRPr="0017092B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138DC" w:rsidRPr="0017092B" w:rsidRDefault="00B138DC">
      <w:pPr>
        <w:autoSpaceDE w:val="0"/>
        <w:autoSpaceDN w:val="0"/>
        <w:spacing w:after="78" w:line="220" w:lineRule="exact"/>
        <w:rPr>
          <w:lang w:val="ru-RU"/>
        </w:rPr>
      </w:pPr>
    </w:p>
    <w:p w:rsidR="00B138DC" w:rsidRPr="0017092B" w:rsidRDefault="0017092B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Оригами — создание игрушки для новогодней ёлки. Приёмы складывания бумаги.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Архитектура»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138DC" w:rsidRPr="0017092B" w:rsidRDefault="0017092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«Восприятие произведений </w:t>
      </w:r>
      <w:proofErr w:type="gramStart"/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искусства»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138DC" w:rsidRPr="0017092B" w:rsidRDefault="0017092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B138DC" w:rsidRPr="0017092B" w:rsidRDefault="0017092B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B138DC" w:rsidRPr="0017092B" w:rsidRDefault="0017092B">
      <w:pPr>
        <w:autoSpaceDE w:val="0"/>
        <w:autoSpaceDN w:val="0"/>
        <w:spacing w:before="190" w:after="0" w:line="271" w:lineRule="auto"/>
        <w:ind w:left="180" w:right="720"/>
        <w:rPr>
          <w:lang w:val="ru-RU"/>
        </w:rPr>
      </w:pP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«Азбука цифровой </w:t>
      </w:r>
      <w:proofErr w:type="gramStart"/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графики»</w:t>
      </w:r>
      <w:r w:rsidRPr="0017092B">
        <w:rPr>
          <w:lang w:val="ru-RU"/>
        </w:rPr>
        <w:br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Фотографирование</w:t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мелких деталей природы, выражение ярких зрительных впечатлений. Обсуждение в условиях урока ученических фотографий, соответствующих изучаемой теме.</w:t>
      </w:r>
    </w:p>
    <w:p w:rsidR="00B138DC" w:rsidRPr="0017092B" w:rsidRDefault="00B138DC">
      <w:pPr>
        <w:rPr>
          <w:lang w:val="ru-RU"/>
        </w:rPr>
        <w:sectPr w:rsidR="00B138DC" w:rsidRPr="0017092B">
          <w:pgSz w:w="11900" w:h="16840"/>
          <w:pgMar w:top="298" w:right="870" w:bottom="1440" w:left="666" w:header="720" w:footer="720" w:gutter="0"/>
          <w:cols w:space="720" w:equalWidth="0">
            <w:col w:w="10364" w:space="0"/>
          </w:cols>
          <w:docGrid w:linePitch="360"/>
        </w:sectPr>
      </w:pPr>
    </w:p>
    <w:p w:rsidR="00B138DC" w:rsidRPr="0017092B" w:rsidRDefault="00B138DC">
      <w:pPr>
        <w:autoSpaceDE w:val="0"/>
        <w:autoSpaceDN w:val="0"/>
        <w:spacing w:after="78" w:line="220" w:lineRule="exact"/>
        <w:rPr>
          <w:lang w:val="ru-RU"/>
        </w:rPr>
      </w:pPr>
    </w:p>
    <w:p w:rsidR="00B138DC" w:rsidRPr="0017092B" w:rsidRDefault="0017092B">
      <w:pPr>
        <w:autoSpaceDE w:val="0"/>
        <w:autoSpaceDN w:val="0"/>
        <w:spacing w:after="0" w:line="230" w:lineRule="auto"/>
        <w:rPr>
          <w:lang w:val="ru-RU"/>
        </w:rPr>
      </w:pP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B138DC" w:rsidRPr="0017092B" w:rsidRDefault="0017092B">
      <w:pPr>
        <w:autoSpaceDE w:val="0"/>
        <w:autoSpaceDN w:val="0"/>
        <w:spacing w:before="346" w:after="0" w:line="230" w:lineRule="auto"/>
        <w:rPr>
          <w:lang w:val="ru-RU"/>
        </w:rPr>
      </w:pP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B138DC" w:rsidRPr="0017092B" w:rsidRDefault="0017092B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138DC" w:rsidRPr="0017092B" w:rsidRDefault="0017092B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17092B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B138DC" w:rsidRPr="0017092B" w:rsidRDefault="0017092B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17092B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138DC" w:rsidRPr="0017092B" w:rsidRDefault="0017092B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17092B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138DC" w:rsidRPr="0017092B" w:rsidRDefault="0017092B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17092B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138DC" w:rsidRPr="0017092B" w:rsidRDefault="0017092B">
      <w:pPr>
        <w:autoSpaceDE w:val="0"/>
        <w:autoSpaceDN w:val="0"/>
        <w:spacing w:before="70" w:after="0"/>
        <w:ind w:firstLine="180"/>
        <w:rPr>
          <w:lang w:val="ru-RU"/>
        </w:rPr>
      </w:pPr>
      <w:r w:rsidRPr="0017092B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138DC" w:rsidRPr="0017092B" w:rsidRDefault="0017092B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17092B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138DC" w:rsidRPr="0017092B" w:rsidRDefault="00B138DC">
      <w:pPr>
        <w:rPr>
          <w:lang w:val="ru-RU"/>
        </w:rPr>
        <w:sectPr w:rsidR="00B138DC" w:rsidRPr="0017092B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138DC" w:rsidRPr="0017092B" w:rsidRDefault="00B138DC">
      <w:pPr>
        <w:autoSpaceDE w:val="0"/>
        <w:autoSpaceDN w:val="0"/>
        <w:spacing w:after="78" w:line="220" w:lineRule="exact"/>
        <w:rPr>
          <w:lang w:val="ru-RU"/>
        </w:rPr>
      </w:pPr>
    </w:p>
    <w:p w:rsidR="00B138DC" w:rsidRPr="0017092B" w:rsidRDefault="0017092B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17092B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B138DC" w:rsidRPr="0017092B" w:rsidRDefault="0017092B">
      <w:pPr>
        <w:autoSpaceDE w:val="0"/>
        <w:autoSpaceDN w:val="0"/>
        <w:spacing w:before="262" w:after="0" w:line="230" w:lineRule="auto"/>
        <w:rPr>
          <w:lang w:val="ru-RU"/>
        </w:rPr>
      </w:pP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B138DC" w:rsidRPr="0017092B" w:rsidRDefault="0017092B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17092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17092B">
        <w:rPr>
          <w:lang w:val="ru-RU"/>
        </w:rPr>
        <w:br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B138DC" w:rsidRPr="0017092B" w:rsidRDefault="00B138DC">
      <w:pPr>
        <w:rPr>
          <w:lang w:val="ru-RU"/>
        </w:rPr>
        <w:sectPr w:rsidR="00B138DC" w:rsidRPr="0017092B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B138DC" w:rsidRPr="0017092B" w:rsidRDefault="00B138DC">
      <w:pPr>
        <w:autoSpaceDE w:val="0"/>
        <w:autoSpaceDN w:val="0"/>
        <w:spacing w:after="78" w:line="220" w:lineRule="exact"/>
        <w:rPr>
          <w:lang w:val="ru-RU"/>
        </w:rPr>
      </w:pPr>
    </w:p>
    <w:p w:rsidR="00B138DC" w:rsidRPr="0017092B" w:rsidRDefault="0017092B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17092B">
        <w:rPr>
          <w:lang w:val="ru-RU"/>
        </w:rPr>
        <w:br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17092B">
        <w:rPr>
          <w:lang w:val="ru-RU"/>
        </w:rPr>
        <w:br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138DC" w:rsidRPr="0017092B" w:rsidRDefault="0017092B">
      <w:pPr>
        <w:autoSpaceDE w:val="0"/>
        <w:autoSpaceDN w:val="0"/>
        <w:spacing w:before="262" w:after="0" w:line="230" w:lineRule="auto"/>
        <w:rPr>
          <w:lang w:val="ru-RU"/>
        </w:rPr>
      </w:pP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B138DC" w:rsidRPr="0017092B" w:rsidRDefault="0017092B">
      <w:pPr>
        <w:autoSpaceDE w:val="0"/>
        <w:autoSpaceDN w:val="0"/>
        <w:spacing w:before="166" w:after="0"/>
        <w:ind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B138DC" w:rsidRPr="0017092B" w:rsidRDefault="0017092B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Графика»</w:t>
      </w:r>
      <w:r w:rsidRPr="0017092B">
        <w:rPr>
          <w:lang w:val="ru-RU"/>
        </w:rPr>
        <w:br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Осваивать</w:t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навыки применения свойств простых графических материалов в самостоятельной</w:t>
      </w:r>
    </w:p>
    <w:p w:rsidR="00B138DC" w:rsidRPr="0017092B" w:rsidRDefault="00B138DC">
      <w:pPr>
        <w:rPr>
          <w:lang w:val="ru-RU"/>
        </w:rPr>
        <w:sectPr w:rsidR="00B138DC" w:rsidRPr="0017092B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B138DC" w:rsidRPr="0017092B" w:rsidRDefault="00B138DC">
      <w:pPr>
        <w:autoSpaceDE w:val="0"/>
        <w:autoSpaceDN w:val="0"/>
        <w:spacing w:after="66" w:line="220" w:lineRule="exact"/>
        <w:rPr>
          <w:lang w:val="ru-RU"/>
        </w:rPr>
      </w:pPr>
    </w:p>
    <w:p w:rsidR="00B138DC" w:rsidRPr="0017092B" w:rsidRDefault="0017092B">
      <w:pPr>
        <w:autoSpaceDE w:val="0"/>
        <w:autoSpaceDN w:val="0"/>
        <w:spacing w:after="0" w:line="230" w:lineRule="auto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творческой работе в условиях урока.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138DC" w:rsidRPr="0017092B" w:rsidRDefault="0017092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рисунка простого (плоского) предмета с натуры.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первичные знания и навыки композиционного расположения изображения на листе. </w:t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138DC" w:rsidRPr="0017092B" w:rsidRDefault="0017092B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138DC" w:rsidRPr="0017092B" w:rsidRDefault="0017092B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Живопись»</w:t>
      </w:r>
      <w:r w:rsidRPr="0017092B">
        <w:rPr>
          <w:lang w:val="ru-RU"/>
        </w:rPr>
        <w:br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Осваивать</w:t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навыки работы красками «гуашь» в условиях урока.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Скульптура»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первичными навыками </w:t>
      </w:r>
      <w:proofErr w:type="spellStart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— создания объёмных форм из бумаги путём её складывания, надрезания, закручивания и др.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«Декоративно-прикладное </w:t>
      </w:r>
      <w:proofErr w:type="gramStart"/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искусство»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138DC" w:rsidRPr="0017092B" w:rsidRDefault="0017092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Учиться использовать правила симметрии в своей художественной деятельности.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138DC" w:rsidRPr="0017092B" w:rsidRDefault="0017092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Приобретать знания о значении и назначении украшений в жизни людей.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 или по выбору учителя с учётом местных</w:t>
      </w:r>
    </w:p>
    <w:p w:rsidR="00B138DC" w:rsidRPr="0017092B" w:rsidRDefault="00B138DC">
      <w:pPr>
        <w:rPr>
          <w:lang w:val="ru-RU"/>
        </w:rPr>
        <w:sectPr w:rsidR="00B138DC" w:rsidRPr="0017092B">
          <w:pgSz w:w="11900" w:h="16840"/>
          <w:pgMar w:top="286" w:right="642" w:bottom="428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B138DC" w:rsidRPr="0017092B" w:rsidRDefault="00B138DC">
      <w:pPr>
        <w:autoSpaceDE w:val="0"/>
        <w:autoSpaceDN w:val="0"/>
        <w:spacing w:after="66" w:line="220" w:lineRule="exact"/>
        <w:rPr>
          <w:lang w:val="ru-RU"/>
        </w:rPr>
      </w:pPr>
    </w:p>
    <w:p w:rsidR="00B138DC" w:rsidRPr="0017092B" w:rsidRDefault="0017092B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промыслов) и опыт практической художественной деятельности по мотивам игрушки выбранного промысла.</w:t>
      </w:r>
    </w:p>
    <w:p w:rsidR="00B138DC" w:rsidRPr="0017092B" w:rsidRDefault="0017092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</w:t>
      </w:r>
      <w:proofErr w:type="gramStart"/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Архитектура»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«Восприятие произведений </w:t>
      </w:r>
      <w:proofErr w:type="gramStart"/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искусства»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опыт эстетического восприятия и аналитического наблюдения архитектурных построек. </w:t>
      </w: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«Азбука цифровой </w:t>
      </w:r>
      <w:proofErr w:type="gramStart"/>
      <w:r w:rsidRPr="0017092B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графики»</w:t>
      </w:r>
      <w:r w:rsidRPr="0017092B">
        <w:rPr>
          <w:lang w:val="ru-RU"/>
        </w:rPr>
        <w:br/>
      </w:r>
      <w:r w:rsidRPr="0017092B">
        <w:rPr>
          <w:lang w:val="ru-RU"/>
        </w:rPr>
        <w:tab/>
      </w:r>
      <w:proofErr w:type="gramEnd"/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138DC" w:rsidRPr="0017092B" w:rsidRDefault="0017092B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17092B">
        <w:rPr>
          <w:lang w:val="ru-RU"/>
        </w:rPr>
        <w:tab/>
      </w:r>
      <w:r w:rsidRPr="0017092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B138DC" w:rsidRPr="0017092B" w:rsidRDefault="00B138DC">
      <w:pPr>
        <w:rPr>
          <w:lang w:val="ru-RU"/>
        </w:rPr>
        <w:sectPr w:rsidR="00B138DC" w:rsidRPr="0017092B">
          <w:pgSz w:w="11900" w:h="16840"/>
          <w:pgMar w:top="286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B138DC" w:rsidRPr="0017092B" w:rsidRDefault="00B138DC">
      <w:pPr>
        <w:autoSpaceDE w:val="0"/>
        <w:autoSpaceDN w:val="0"/>
        <w:spacing w:after="64" w:line="220" w:lineRule="exact"/>
        <w:rPr>
          <w:lang w:val="ru-RU"/>
        </w:rPr>
      </w:pPr>
    </w:p>
    <w:p w:rsidR="00B138DC" w:rsidRDefault="0017092B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6784"/>
        <w:gridCol w:w="528"/>
        <w:gridCol w:w="1106"/>
        <w:gridCol w:w="1140"/>
        <w:gridCol w:w="804"/>
        <w:gridCol w:w="2462"/>
        <w:gridCol w:w="828"/>
        <w:gridCol w:w="1382"/>
      </w:tblGrid>
      <w:tr w:rsidR="00B138DC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B138DC" w:rsidTr="0017092B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8DC" w:rsidRDefault="00B138DC"/>
        </w:tc>
        <w:tc>
          <w:tcPr>
            <w:tcW w:w="6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8DC" w:rsidRDefault="00B138D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8DC" w:rsidRDefault="00B138DC"/>
        </w:tc>
        <w:tc>
          <w:tcPr>
            <w:tcW w:w="2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8DC" w:rsidRDefault="00B138DC"/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8DC" w:rsidRDefault="00B138DC"/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8DC" w:rsidRDefault="00B138DC"/>
        </w:tc>
      </w:tr>
      <w:tr w:rsidR="00B138D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Восприятие произведений искусства</w:t>
            </w:r>
          </w:p>
        </w:tc>
      </w:tr>
      <w:tr w:rsidR="00B138DC" w:rsidRPr="0078239C">
        <w:trPr>
          <w:trHeight w:hRule="exact" w:val="169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67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78239C" w:rsidRDefault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78239C" w:rsidRDefault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B138DC"/>
        </w:tc>
        <w:tc>
          <w:tcPr>
            <w:tcW w:w="24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17092B">
              <w:rPr>
                <w:lang w:val="ru-RU"/>
              </w:rPr>
              <w:br/>
            </w:r>
            <w:r w:rsidRPr="0017092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детские рисунки с позиций их содержания и сюжета, настроения; </w:t>
            </w:r>
            <w:r w:rsidRPr="0017092B">
              <w:rPr>
                <w:lang w:val="ru-RU"/>
              </w:rPr>
              <w:br/>
            </w:r>
            <w:r w:rsidRPr="0017092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Рисовать, выполнить рисунок на простую, всем доступную тему, </w:t>
            </w:r>
            <w:proofErr w:type="gramStart"/>
            <w:r w:rsidRPr="0017092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например</w:t>
            </w:r>
            <w:proofErr w:type="gramEnd"/>
            <w:r w:rsidRPr="0017092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«Весёлое солнышко», карандашами или мелками;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78239C" w:rsidRDefault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78239C" w:rsidRDefault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553488">
        <w:trPr>
          <w:trHeight w:hRule="exact" w:val="180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Первые представления о композиции: на уровне образного восприятия.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Представление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различных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художественных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материалах.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/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17092B">
              <w:rPr>
                <w:lang w:val="ru-RU"/>
              </w:rPr>
              <w:br/>
            </w:r>
            <w:r w:rsidRPr="0017092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одержания и сюжета, настроения.</w:t>
            </w:r>
            <w:r w:rsidRPr="0017092B">
              <w:rPr>
                <w:lang w:val="ru-RU"/>
              </w:rPr>
              <w:br/>
            </w:r>
            <w:r w:rsidRPr="0017092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Рисовать, выполнить рисунок на простую, всем доступную тему, </w:t>
            </w:r>
            <w:proofErr w:type="gramStart"/>
            <w:r w:rsidRPr="0017092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например</w:t>
            </w:r>
            <w:proofErr w:type="gramEnd"/>
            <w:r w:rsidRPr="0017092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«Весёлое солнышко», карандашами или мелками;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Письменная </w:t>
            </w:r>
            <w:proofErr w:type="gramStart"/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работа.</w:t>
            </w:r>
            <w:r w:rsidRPr="0078239C">
              <w:rPr>
                <w:lang w:val="ru-RU"/>
              </w:rPr>
              <w:t>.</w:t>
            </w:r>
            <w:proofErr w:type="gram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Tr="00553488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Обсуждение содержания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/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/>
        </w:tc>
      </w:tr>
      <w:tr w:rsidR="00B138DC">
        <w:trPr>
          <w:trHeight w:hRule="exact" w:val="348"/>
        </w:trPr>
        <w:tc>
          <w:tcPr>
            <w:tcW w:w="7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B138DC"/>
        </w:tc>
      </w:tr>
      <w:tr w:rsidR="00B138D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78239C" w:rsidRPr="0078239C" w:rsidTr="004776BC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Линейный рисунок.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D760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D7609D">
              <w:rPr>
                <w:lang w:val="ru-RU"/>
              </w:rPr>
              <w:br/>
            </w:r>
            <w:r w:rsidRPr="00D760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4776BC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Разные виды линий.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</w:p>
        </w:tc>
      </w:tr>
      <w:tr w:rsidR="0078239C" w:rsidRPr="0078239C" w:rsidTr="004776BC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Линии в природе. Ветки (по фотографиям): тонкие — толстые, порывистые, угловатые, плавные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</w:p>
        </w:tc>
      </w:tr>
      <w:tr w:rsidR="0078239C" w:rsidRPr="0078239C" w:rsidTr="004776BC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33" w:lineRule="auto"/>
              <w:ind w:left="72"/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Графические материалы и их особенности.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рисования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линией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</w:p>
        </w:tc>
      </w:tr>
      <w:tr w:rsidR="0078239C" w:rsidRPr="0078239C" w:rsidTr="009F70A2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2.5.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D760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D7609D">
              <w:rPr>
                <w:lang w:val="ru-RU"/>
              </w:rPr>
              <w:br/>
            </w:r>
            <w:r w:rsidRPr="00D760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0068AF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9F70A2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Последовательность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D760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D7609D">
              <w:rPr>
                <w:lang w:val="ru-RU"/>
              </w:rPr>
              <w:br/>
            </w:r>
            <w:r w:rsidRPr="00D760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0068AF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9F70A2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Первичные навыки определения пропорций и понимания их значения. От одного пятна </w:t>
            </w:r>
            <w:proofErr w:type="gramStart"/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—«</w:t>
            </w:r>
            <w:proofErr w:type="gramEnd"/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тела», меняя пропорции «лап» и «шеи», получаем рисунки разных животных.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</w:p>
        </w:tc>
      </w:tr>
      <w:tr w:rsidR="0078239C" w:rsidRPr="0078239C" w:rsidTr="009F70A2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D760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D7609D">
              <w:rPr>
                <w:lang w:val="ru-RU"/>
              </w:rPr>
              <w:br/>
            </w:r>
            <w:r w:rsidRPr="00D760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Письменная </w:t>
            </w:r>
            <w:proofErr w:type="gramStart"/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работа.</w:t>
            </w:r>
            <w:r w:rsidRPr="0078239C">
              <w:rPr>
                <w:lang w:val="ru-RU"/>
              </w:rPr>
              <w:t>.</w:t>
            </w:r>
            <w:proofErr w:type="gram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056206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9F70A2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Пятно-силуэт. Превращение случайного пятна в изображение зверушки или </w:t>
            </w:r>
            <w:r w:rsidRPr="0017092B">
              <w:rPr>
                <w:lang w:val="ru-RU"/>
              </w:rPr>
              <w:br/>
            </w: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D760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D7609D">
              <w:rPr>
                <w:lang w:val="ru-RU"/>
              </w:rPr>
              <w:br/>
            </w:r>
            <w:r w:rsidRPr="00D760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056206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9F70A2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33" w:lineRule="auto"/>
              <w:ind w:left="72"/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Тень как пример пятна. Теневой театр.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Силуэт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</w:p>
        </w:tc>
      </w:tr>
      <w:tr w:rsidR="0078239C" w:rsidRPr="0078239C" w:rsidTr="009F70A2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14270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14270E">
              <w:rPr>
                <w:lang w:val="ru-RU"/>
              </w:rPr>
              <w:br/>
            </w:r>
            <w:r w:rsidRPr="0014270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Письменная </w:t>
            </w:r>
            <w:proofErr w:type="gramStart"/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работа.</w:t>
            </w:r>
            <w:r w:rsidRPr="0078239C">
              <w:rPr>
                <w:lang w:val="ru-RU"/>
              </w:rPr>
              <w:t>.</w:t>
            </w:r>
            <w:proofErr w:type="gram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9F70A2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lang w:val="ru-RU"/>
              </w:rPr>
            </w:pPr>
          </w:p>
        </w:tc>
      </w:tr>
    </w:tbl>
    <w:p w:rsidR="00B138DC" w:rsidRPr="0017092B" w:rsidRDefault="00B138DC">
      <w:pPr>
        <w:autoSpaceDE w:val="0"/>
        <w:autoSpaceDN w:val="0"/>
        <w:spacing w:after="0" w:line="14" w:lineRule="exact"/>
        <w:rPr>
          <w:lang w:val="ru-RU"/>
        </w:rPr>
      </w:pPr>
    </w:p>
    <w:p w:rsidR="00B138DC" w:rsidRPr="0017092B" w:rsidRDefault="00B138DC">
      <w:pPr>
        <w:rPr>
          <w:lang w:val="ru-RU"/>
        </w:rPr>
        <w:sectPr w:rsidR="00B138DC" w:rsidRPr="0017092B">
          <w:pgSz w:w="16840" w:h="11900"/>
          <w:pgMar w:top="282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138DC" w:rsidRPr="0017092B" w:rsidRDefault="00B138D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6784"/>
        <w:gridCol w:w="528"/>
        <w:gridCol w:w="1106"/>
        <w:gridCol w:w="1140"/>
        <w:gridCol w:w="804"/>
        <w:gridCol w:w="2462"/>
        <w:gridCol w:w="828"/>
        <w:gridCol w:w="1382"/>
      </w:tblGrid>
      <w:tr w:rsidR="00B138DC">
        <w:trPr>
          <w:trHeight w:hRule="exact" w:val="348"/>
        </w:trPr>
        <w:tc>
          <w:tcPr>
            <w:tcW w:w="7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по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модулю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B138DC"/>
        </w:tc>
      </w:tr>
      <w:tr w:rsidR="00B138D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78239C" w:rsidRPr="0078239C" w:rsidTr="00976F53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45" w:lineRule="auto"/>
              <w:ind w:left="72"/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Цвет как одно из главных средств выражения в изобразительном искусстве.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условиях урока.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395E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395EEF">
              <w:rPr>
                <w:lang w:val="ru-RU"/>
              </w:rPr>
              <w:br/>
            </w:r>
            <w:r w:rsidRPr="00395E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6A1F87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976F53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45" w:lineRule="auto"/>
              <w:ind w:left="72" w:right="576"/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Три основных цвета. Ассоциативные представления, связанные с каждым из цветов.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смешения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красок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получения нового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395E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395EEF">
              <w:rPr>
                <w:lang w:val="ru-RU"/>
              </w:rPr>
              <w:br/>
            </w:r>
            <w:r w:rsidRPr="00395E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6A1F87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656CAE">
        <w:trPr>
          <w:trHeight w:val="104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67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Эмоциональная выразительность цвета.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78239C" w:rsidRPr="0078239C" w:rsidTr="00976F53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 как выражение настроения, душевного состояния.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78239C" w:rsidRPr="0078239C" w:rsidTr="00976F53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50" w:lineRule="auto"/>
              <w:ind w:left="72" w:right="432"/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цветков.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навыков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395E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395EEF">
              <w:rPr>
                <w:lang w:val="ru-RU"/>
              </w:rPr>
              <w:br/>
            </w:r>
            <w:r w:rsidRPr="00395E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AA1C8A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976F53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Тематическая композиция «Времена года». Контрастные цветовые состояния времён года.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технике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аппликации или в смешанной технике.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395E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395EEF">
              <w:rPr>
                <w:lang w:val="ru-RU"/>
              </w:rPr>
              <w:br/>
            </w:r>
            <w:r w:rsidRPr="00395E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AA1C8A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976F53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Техника монотипии. Представления о симметрии.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ассоциативного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воображения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395E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395EEF">
              <w:rPr>
                <w:lang w:val="ru-RU"/>
              </w:rPr>
              <w:br/>
            </w:r>
            <w:r w:rsidRPr="00395EE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AA1C8A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B138DC">
        <w:trPr>
          <w:trHeight w:hRule="exact" w:val="348"/>
        </w:trPr>
        <w:tc>
          <w:tcPr>
            <w:tcW w:w="7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B138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38D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78239C" w:rsidRPr="0078239C" w:rsidTr="00184702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DB56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DB5607">
              <w:rPr>
                <w:lang w:val="ru-RU"/>
              </w:rPr>
              <w:br/>
            </w:r>
            <w:r w:rsidRPr="00DB56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656CAE">
        <w:trPr>
          <w:trHeight w:val="104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67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4" w:after="0" w:line="245" w:lineRule="auto"/>
              <w:ind w:left="72" w:right="864"/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зверушек из цельной формы (черепашки, ёжика, зайчика и т. д.).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вытягивания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вдавливания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сгибания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, скручивания.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78239C" w:rsidRPr="0078239C" w:rsidTr="00184702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4.3.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DB56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DB5607">
              <w:rPr>
                <w:lang w:val="ru-RU"/>
              </w:rPr>
              <w:br/>
            </w:r>
            <w:r w:rsidRPr="00DB56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EC235D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184702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каргопольская</w:t>
            </w:r>
            <w:proofErr w:type="spellEnd"/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игрушки или по выбору учителя с учётом местных промыслов).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DB56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DB5607">
              <w:rPr>
                <w:lang w:val="ru-RU"/>
              </w:rPr>
              <w:br/>
            </w:r>
            <w:r w:rsidRPr="00DB56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EC235D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184702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7092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Объёмная аппликация из бумаги и картона.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DB56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DB5607">
              <w:rPr>
                <w:lang w:val="ru-RU"/>
              </w:rPr>
              <w:br/>
            </w:r>
            <w:r w:rsidRPr="00DB56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EC235D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B138DC">
        <w:trPr>
          <w:trHeight w:hRule="exact" w:val="348"/>
        </w:trPr>
        <w:tc>
          <w:tcPr>
            <w:tcW w:w="7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B138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38D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78239C" w:rsidRPr="0078239C" w:rsidTr="00CF6CF6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5.1.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Узоры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78239C" w:rsidRPr="0078239C" w:rsidTr="00CF6CF6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5.2.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8248B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8248B0">
              <w:rPr>
                <w:lang w:val="ru-RU"/>
              </w:rPr>
              <w:br/>
            </w:r>
            <w:r w:rsidRPr="008248B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5C667E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CF6CF6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5.3.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8248B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8248B0">
              <w:rPr>
                <w:lang w:val="ru-RU"/>
              </w:rPr>
              <w:br/>
            </w:r>
            <w:r w:rsidRPr="008248B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5C667E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CF6CF6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5.4.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Узоры и орнаменты, создаваемые людьми, и разнообразие их видов.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Орнаменты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геометрические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и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растительные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8248B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8248B0">
              <w:rPr>
                <w:lang w:val="ru-RU"/>
              </w:rPr>
              <w:br/>
            </w:r>
            <w:r w:rsidRPr="008248B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5C667E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CF6CF6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5.5.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Декоративная композиция в круге или полосе.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</w:tbl>
    <w:p w:rsidR="00B138DC" w:rsidRPr="0017092B" w:rsidRDefault="00B138DC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  <w:lang w:val="ru-RU"/>
        </w:rPr>
      </w:pPr>
    </w:p>
    <w:p w:rsidR="00B138DC" w:rsidRPr="0017092B" w:rsidRDefault="00B138DC">
      <w:pPr>
        <w:rPr>
          <w:rFonts w:ascii="Times New Roman" w:hAnsi="Times New Roman" w:cs="Times New Roman"/>
          <w:sz w:val="16"/>
          <w:szCs w:val="16"/>
          <w:lang w:val="ru-RU"/>
        </w:rPr>
        <w:sectPr w:rsidR="00B138DC" w:rsidRPr="0017092B">
          <w:pgSz w:w="16840" w:h="11900"/>
          <w:pgMar w:top="284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138DC" w:rsidRPr="0017092B" w:rsidRDefault="00B138DC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6784"/>
        <w:gridCol w:w="528"/>
        <w:gridCol w:w="1106"/>
        <w:gridCol w:w="1140"/>
        <w:gridCol w:w="804"/>
        <w:gridCol w:w="2462"/>
        <w:gridCol w:w="828"/>
        <w:gridCol w:w="1382"/>
      </w:tblGrid>
      <w:tr w:rsidR="0078239C" w:rsidRPr="0078239C" w:rsidTr="00732C01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5.6.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Орнамент, характерный для игрушек одного из наиболее известных народных </w:t>
            </w:r>
            <w:r w:rsidRPr="0017092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художественных промыслов. Дымковская,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каргопольская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игрушка или по выбору учителя с учётом местных промыслов.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94035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940352">
              <w:rPr>
                <w:lang w:val="ru-RU"/>
              </w:rPr>
              <w:br/>
            </w:r>
            <w:r w:rsidRPr="0094035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B9296F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732C01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5.7.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Оригами — создание игрушки для новогодней ёлки.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Приёмы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складывания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бумаги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94035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940352">
              <w:rPr>
                <w:lang w:val="ru-RU"/>
              </w:rPr>
              <w:br/>
            </w:r>
            <w:r w:rsidRPr="0094035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B9296F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732C01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5.8.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Форма и украшение бытовых предметов.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94035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940352">
              <w:rPr>
                <w:lang w:val="ru-RU"/>
              </w:rPr>
              <w:br/>
            </w:r>
            <w:r w:rsidRPr="0094035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B9296F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732C01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5.9.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Приёмы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бумагопластики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. Сумка или упаковка и её декор.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B138DC" w:rsidRPr="0017092B">
        <w:trPr>
          <w:trHeight w:hRule="exact" w:val="348"/>
        </w:trPr>
        <w:tc>
          <w:tcPr>
            <w:tcW w:w="725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по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модулю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5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72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B138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38D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Default="0017092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78239C" w:rsidRPr="0078239C" w:rsidTr="004156D3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6.1.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BA1D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BA1DB2">
              <w:rPr>
                <w:lang w:val="ru-RU"/>
              </w:rPr>
              <w:br/>
            </w:r>
            <w:r w:rsidRPr="00BA1D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0F6B93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4156D3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6.2.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BA1D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BA1DB2">
              <w:rPr>
                <w:lang w:val="ru-RU"/>
              </w:rPr>
              <w:br/>
            </w:r>
            <w:r w:rsidRPr="00BA1D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0F6B93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4156D3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6.3.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BA1D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BA1DB2">
              <w:rPr>
                <w:lang w:val="ru-RU"/>
              </w:rPr>
              <w:br/>
            </w:r>
            <w:r w:rsidRPr="00BA1D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0F6B93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B138DC" w:rsidRPr="0017092B">
        <w:trPr>
          <w:trHeight w:hRule="exact" w:val="348"/>
        </w:trPr>
        <w:tc>
          <w:tcPr>
            <w:tcW w:w="7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по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модулю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B138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38DC" w:rsidRPr="0017092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Модуль 7. </w:t>
            </w: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Восприятие произведений искусства</w:t>
            </w:r>
          </w:p>
        </w:tc>
      </w:tr>
      <w:tr w:rsidR="0078239C" w:rsidRPr="0078239C" w:rsidTr="00316369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7.1.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7B3E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7B3E06">
              <w:rPr>
                <w:lang w:val="ru-RU"/>
              </w:rPr>
              <w:br/>
            </w:r>
            <w:r w:rsidRPr="007B3E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316369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lastRenderedPageBreak/>
              <w:t>7.2.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(установки).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7B3E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7B3E06">
              <w:rPr>
                <w:lang w:val="ru-RU"/>
              </w:rPr>
              <w:br/>
            </w:r>
            <w:r w:rsidRPr="007B3E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026BBC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316369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7.3.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7B3E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7B3E06">
              <w:rPr>
                <w:lang w:val="ru-RU"/>
              </w:rPr>
              <w:br/>
            </w:r>
            <w:r w:rsidRPr="007B3E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B5755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026BBC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656CAE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7.4.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Знакомство с живописной картиной.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6C216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6C2163">
              <w:rPr>
                <w:lang w:val="ru-RU"/>
              </w:rPr>
              <w:br/>
            </w:r>
            <w:r w:rsidRPr="006C216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B5755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026BBC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A14472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7.5.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Обсуждение произведений с ярко выраженным эмоциональным настроением или со сказочным сюжетом. Произведения В. М. Васнецова, М. А. Врубеля и других художников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78239C" w:rsidRPr="0078239C" w:rsidTr="00A14472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7.6.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78239C" w:rsidRPr="0078239C" w:rsidTr="00A14472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7.7.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6C216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6C2163">
              <w:rPr>
                <w:lang w:val="ru-RU"/>
              </w:rPr>
              <w:br/>
            </w:r>
            <w:r w:rsidRPr="006C216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A14472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7.8.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Произведения И. И. Левитана, А. Г. Венецианова И. И. Шишкина, А. А.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Пластова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B138DC" w:rsidRPr="0017092B">
        <w:trPr>
          <w:trHeight w:hRule="exact" w:val="348"/>
        </w:trPr>
        <w:tc>
          <w:tcPr>
            <w:tcW w:w="7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по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модулю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B138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38DC" w:rsidRPr="0017092B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Модуль 8. </w:t>
            </w: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Азбука цифровой графики</w:t>
            </w:r>
          </w:p>
        </w:tc>
      </w:tr>
    </w:tbl>
    <w:p w:rsidR="00B138DC" w:rsidRPr="0017092B" w:rsidRDefault="00B138DC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</w:rPr>
      </w:pPr>
    </w:p>
    <w:p w:rsidR="00B138DC" w:rsidRPr="0017092B" w:rsidRDefault="00B138DC">
      <w:pPr>
        <w:rPr>
          <w:rFonts w:ascii="Times New Roman" w:hAnsi="Times New Roman" w:cs="Times New Roman"/>
          <w:sz w:val="16"/>
          <w:szCs w:val="16"/>
        </w:rPr>
        <w:sectPr w:rsidR="00B138DC" w:rsidRPr="0017092B">
          <w:pgSz w:w="16840" w:h="11900"/>
          <w:pgMar w:top="284" w:right="640" w:bottom="4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138DC" w:rsidRPr="0017092B" w:rsidRDefault="00B138DC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6"/>
          <w:szCs w:val="16"/>
        </w:rPr>
      </w:pPr>
    </w:p>
    <w:tbl>
      <w:tblPr>
        <w:tblW w:w="15502" w:type="dxa"/>
        <w:tblInd w:w="-704" w:type="dxa"/>
        <w:tblLayout w:type="fixed"/>
        <w:tblLook w:val="04A0" w:firstRow="1" w:lastRow="0" w:firstColumn="1" w:lastColumn="0" w:noHBand="0" w:noVBand="1"/>
      </w:tblPr>
      <w:tblGrid>
        <w:gridCol w:w="468"/>
        <w:gridCol w:w="6784"/>
        <w:gridCol w:w="528"/>
        <w:gridCol w:w="1106"/>
        <w:gridCol w:w="1140"/>
        <w:gridCol w:w="804"/>
        <w:gridCol w:w="2462"/>
        <w:gridCol w:w="828"/>
        <w:gridCol w:w="1382"/>
      </w:tblGrid>
      <w:tr w:rsidR="0078239C" w:rsidRPr="0078239C" w:rsidTr="00AD404A">
        <w:trPr>
          <w:trHeight w:val="10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8.1.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3441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34415C">
              <w:rPr>
                <w:lang w:val="ru-RU"/>
              </w:rPr>
              <w:br/>
            </w:r>
            <w:r w:rsidRPr="003441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D1438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8F1398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</w:p>
        </w:tc>
      </w:tr>
      <w:tr w:rsidR="0078239C" w:rsidRPr="0078239C" w:rsidTr="00AD404A">
        <w:trPr>
          <w:trHeight w:val="1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8.2.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78239C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23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17092B" w:rsidRDefault="0078239C" w:rsidP="007823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Pr="00656CAE" w:rsidRDefault="0078239C" w:rsidP="0078239C">
            <w:pPr>
              <w:rPr>
                <w:lang w:val="ru-RU"/>
              </w:rPr>
            </w:pPr>
            <w:r w:rsidRPr="003441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34415C">
              <w:rPr>
                <w:lang w:val="ru-RU"/>
              </w:rPr>
              <w:br/>
            </w:r>
            <w:r w:rsidRPr="0034415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детские рисунки с позиций их содержания и сюжета, настроения.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D1438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Письменная работа.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8239C" w:rsidRDefault="0078239C" w:rsidP="0078239C">
            <w:r w:rsidRPr="008F1398">
              <w:rPr>
                <w:rFonts w:ascii="Times New Roman" w:hAnsi="Times New Roman" w:cs="Times New Roman"/>
                <w:sz w:val="16"/>
                <w:szCs w:val="16"/>
              </w:rPr>
              <w:t>Uchi.ru</w:t>
            </w:r>
            <w:bookmarkStart w:id="0" w:name="_GoBack"/>
            <w:bookmarkEnd w:id="0"/>
          </w:p>
        </w:tc>
      </w:tr>
      <w:tr w:rsidR="00B138DC" w:rsidRPr="0017092B" w:rsidTr="00656CAE">
        <w:trPr>
          <w:trHeight w:hRule="exact" w:val="348"/>
        </w:trPr>
        <w:tc>
          <w:tcPr>
            <w:tcW w:w="7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по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модулю</w:t>
            </w:r>
            <w:proofErr w:type="spellEnd"/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B138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38DC" w:rsidRPr="0017092B" w:rsidTr="00656CAE">
        <w:trPr>
          <w:trHeight w:hRule="exact" w:val="328"/>
        </w:trPr>
        <w:tc>
          <w:tcPr>
            <w:tcW w:w="7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17092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17092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5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38DC" w:rsidRPr="0017092B" w:rsidRDefault="00B138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7092B" w:rsidRPr="0017092B" w:rsidRDefault="0017092B">
      <w:pPr>
        <w:rPr>
          <w:lang w:val="ru-RU"/>
        </w:rPr>
      </w:pPr>
    </w:p>
    <w:sectPr w:rsidR="0017092B" w:rsidRPr="0017092B" w:rsidSect="00656CAE">
      <w:pgSz w:w="16840" w:h="11900" w:orient="landscape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7092B"/>
    <w:rsid w:val="0029639D"/>
    <w:rsid w:val="00326F90"/>
    <w:rsid w:val="00656CAE"/>
    <w:rsid w:val="0078239C"/>
    <w:rsid w:val="00AA1D8D"/>
    <w:rsid w:val="00B138DC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CC0A5AB4-2FF1-4ECF-95E5-9107501F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F3EF11-10A3-460A-9C96-9559A81E5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5107</Words>
  <Characters>29111</Characters>
  <Application>Microsoft Office Word</Application>
  <DocSecurity>0</DocSecurity>
  <Lines>242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34150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Тома</cp:lastModifiedBy>
  <cp:revision>3</cp:revision>
  <dcterms:created xsi:type="dcterms:W3CDTF">2013-12-23T23:15:00Z</dcterms:created>
  <dcterms:modified xsi:type="dcterms:W3CDTF">2022-08-06T19:43:00Z</dcterms:modified>
  <cp:category/>
</cp:coreProperties>
</file>